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83A56" w:rsidRDefault="005C4F2F" w:rsidP="00683A56">
      <w:pPr>
        <w:pStyle w:val="Tytu"/>
        <w:tabs>
          <w:tab w:val="left" w:pos="0"/>
        </w:tabs>
        <w:spacing w:line="360" w:lineRule="auto"/>
        <w:jc w:val="center"/>
        <w:rPr>
          <w:b/>
          <w:color w:val="00B050"/>
          <w:sz w:val="36"/>
          <w:szCs w:val="36"/>
        </w:rPr>
      </w:pPr>
      <w:r w:rsidRPr="00683A56">
        <w:rPr>
          <w:b/>
          <w:color w:val="00B050"/>
          <w:sz w:val="36"/>
          <w:szCs w:val="36"/>
        </w:rPr>
        <w:t>Kwiatek do bukietu wiedzy i umiejętności</w:t>
      </w:r>
    </w:p>
    <w:p w:rsidR="00C123B1" w:rsidRDefault="00C123B1" w:rsidP="00C123B1">
      <w:pPr>
        <w:rPr>
          <w:lang w:eastAsia="pl-PL"/>
        </w:rPr>
      </w:pPr>
    </w:p>
    <w:p w:rsidR="00E33B11" w:rsidRPr="006A7CE0" w:rsidRDefault="005B5CB1" w:rsidP="00683A56">
      <w:pPr>
        <w:pStyle w:val="Tytu"/>
        <w:tabs>
          <w:tab w:val="left" w:pos="426"/>
        </w:tabs>
        <w:spacing w:line="276" w:lineRule="auto"/>
        <w:ind w:left="454" w:hanging="454"/>
        <w:rPr>
          <w:noProof/>
          <w:color w:val="215868"/>
          <w:sz w:val="32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760390" wp14:editId="59739ABB">
                <wp:simplePos x="0" y="0"/>
                <wp:positionH relativeFrom="column">
                  <wp:posOffset>-34290</wp:posOffset>
                </wp:positionH>
                <wp:positionV relativeFrom="paragraph">
                  <wp:posOffset>5391785</wp:posOffset>
                </wp:positionV>
                <wp:extent cx="5619750" cy="2838450"/>
                <wp:effectExtent l="571500" t="0" r="38100" b="38100"/>
                <wp:wrapNone/>
                <wp:docPr id="621" name="Objaśnienie w chmurce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838450"/>
                        </a:xfrm>
                        <a:prstGeom prst="cloudCallout">
                          <a:avLst>
                            <a:gd name="adj1" fmla="val -58560"/>
                            <a:gd name="adj2" fmla="val 47735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5CB1" w:rsidRDefault="005B5CB1" w:rsidP="005B5CB1">
                            <w:pPr>
                              <w:spacing w:after="0" w:line="276" w:lineRule="auto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</w:pPr>
                            <w:r w:rsidRPr="005B5CB1"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>Oto kwiatek do bukietu wiadomości i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> </w:t>
                            </w:r>
                            <w:r w:rsidRPr="005B5CB1"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 xml:space="preserve">umiejętności. </w:t>
                            </w:r>
                          </w:p>
                          <w:p w:rsidR="005B5CB1" w:rsidRDefault="005B5CB1" w:rsidP="005B5CB1">
                            <w:pPr>
                              <w:spacing w:after="0" w:line="276" w:lineRule="auto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</w:pPr>
                            <w:r w:rsidRPr="005B5CB1">
                              <w:rPr>
                                <w:rFonts w:asciiTheme="majorHAnsi" w:hAnsiTheme="majorHAnsi"/>
                                <w:b/>
                                <w:sz w:val="28"/>
                                <w:szCs w:val="24"/>
                              </w:rPr>
                              <w:t>Płatki, na których zapisane są czynności, które potrafisz wykonać pokoloruj</w:t>
                            </w:r>
                            <w:r w:rsidRPr="005B5CB1"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 xml:space="preserve">. </w:t>
                            </w:r>
                          </w:p>
                          <w:p w:rsidR="005B5CB1" w:rsidRPr="005B5CB1" w:rsidRDefault="005B5CB1" w:rsidP="005B5CB1">
                            <w:pPr>
                              <w:spacing w:after="0" w:line="276" w:lineRule="auto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</w:pPr>
                            <w:r w:rsidRPr="005B5CB1"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>Płatki, na których zapisane są czynności, z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> </w:t>
                            </w:r>
                            <w:r w:rsidRPr="005B5CB1">
                              <w:rPr>
                                <w:rFonts w:asciiTheme="majorHAnsi" w:hAnsiTheme="majorHAnsi"/>
                                <w:sz w:val="28"/>
                                <w:szCs w:val="24"/>
                              </w:rPr>
                              <w:t>wykonaniem których miałeś problemy zostaw białe.</w:t>
                            </w:r>
                          </w:p>
                          <w:p w:rsidR="005B5CB1" w:rsidRPr="005B5CB1" w:rsidRDefault="005B5CB1" w:rsidP="005B5CB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Objaśnienie w chmurce 621" o:spid="_x0000_s1026" type="#_x0000_t106" style="position:absolute;left:0;text-align:left;margin-left:-2.7pt;margin-top:424.55pt;width:442.5pt;height:2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" adj="-1849,21111" fillcolor="white [3201]" strokecolor="#4bacc6 [3208]" strokeweight="2pt">
                <v:textbox>
                  <w:txbxContent>
                    <w:p w:rsidR="005B5CB1" w:rsidRDefault="005B5CB1" w:rsidP="005B5CB1">
                      <w:pPr>
                        <w:spacing w:after="0" w:line="276" w:lineRule="auto"/>
                        <w:jc w:val="center"/>
                        <w:rPr>
                          <w:rFonts w:asciiTheme="majorHAnsi" w:hAnsiTheme="majorHAnsi"/>
                          <w:sz w:val="28"/>
                          <w:szCs w:val="24"/>
                        </w:rPr>
                      </w:pPr>
                      <w:r w:rsidRPr="005B5CB1">
                        <w:rPr>
                          <w:rFonts w:asciiTheme="majorHAnsi" w:hAnsiTheme="majorHAnsi"/>
                          <w:sz w:val="28"/>
                          <w:szCs w:val="24"/>
                        </w:rPr>
                        <w:t>Oto kwiatek do bukietu wiadomości i</w:t>
                      </w:r>
                      <w:r>
                        <w:rPr>
                          <w:rFonts w:asciiTheme="majorHAnsi" w:hAnsiTheme="majorHAnsi"/>
                          <w:sz w:val="28"/>
                          <w:szCs w:val="24"/>
                        </w:rPr>
                        <w:t> </w:t>
                      </w:r>
                      <w:r w:rsidRPr="005B5CB1">
                        <w:rPr>
                          <w:rFonts w:asciiTheme="majorHAnsi" w:hAnsiTheme="majorHAnsi"/>
                          <w:sz w:val="28"/>
                          <w:szCs w:val="24"/>
                        </w:rPr>
                        <w:t xml:space="preserve">umiejętności. </w:t>
                      </w:r>
                    </w:p>
                    <w:p w:rsidR="005B5CB1" w:rsidRDefault="005B5CB1" w:rsidP="005B5CB1">
                      <w:pPr>
                        <w:spacing w:after="0" w:line="276" w:lineRule="auto"/>
                        <w:jc w:val="center"/>
                        <w:rPr>
                          <w:rFonts w:asciiTheme="majorHAnsi" w:hAnsiTheme="majorHAnsi"/>
                          <w:sz w:val="28"/>
                          <w:szCs w:val="24"/>
                        </w:rPr>
                      </w:pPr>
                      <w:r w:rsidRPr="005B5CB1">
                        <w:rPr>
                          <w:rFonts w:asciiTheme="majorHAnsi" w:hAnsiTheme="majorHAnsi"/>
                          <w:b/>
                          <w:sz w:val="28"/>
                          <w:szCs w:val="24"/>
                        </w:rPr>
                        <w:t>Płatki, na których zapisane są czynności, które potrafisz wykonać pokoloruj</w:t>
                      </w:r>
                      <w:r w:rsidRPr="005B5CB1">
                        <w:rPr>
                          <w:rFonts w:asciiTheme="majorHAnsi" w:hAnsiTheme="majorHAnsi"/>
                          <w:sz w:val="28"/>
                          <w:szCs w:val="24"/>
                        </w:rPr>
                        <w:t xml:space="preserve">. </w:t>
                      </w:r>
                    </w:p>
                    <w:p w:rsidR="005B5CB1" w:rsidRPr="005B5CB1" w:rsidRDefault="005B5CB1" w:rsidP="005B5CB1">
                      <w:pPr>
                        <w:spacing w:after="0" w:line="276" w:lineRule="auto"/>
                        <w:jc w:val="center"/>
                        <w:rPr>
                          <w:rFonts w:asciiTheme="majorHAnsi" w:hAnsiTheme="majorHAnsi"/>
                          <w:sz w:val="28"/>
                          <w:szCs w:val="24"/>
                        </w:rPr>
                      </w:pPr>
                      <w:r w:rsidRPr="005B5CB1">
                        <w:rPr>
                          <w:rFonts w:asciiTheme="majorHAnsi" w:hAnsiTheme="majorHAnsi"/>
                          <w:sz w:val="28"/>
                          <w:szCs w:val="24"/>
                        </w:rPr>
                        <w:t>Płatki, na których zapisane są czynności, z</w:t>
                      </w:r>
                      <w:r>
                        <w:rPr>
                          <w:rFonts w:asciiTheme="majorHAnsi" w:hAnsiTheme="majorHAnsi"/>
                          <w:sz w:val="28"/>
                          <w:szCs w:val="24"/>
                        </w:rPr>
                        <w:t> </w:t>
                      </w:r>
                      <w:r w:rsidRPr="005B5CB1">
                        <w:rPr>
                          <w:rFonts w:asciiTheme="majorHAnsi" w:hAnsiTheme="majorHAnsi"/>
                          <w:sz w:val="28"/>
                          <w:szCs w:val="24"/>
                        </w:rPr>
                        <w:t>wykonaniem których miałeś problemy zostaw białe.</w:t>
                      </w:r>
                    </w:p>
                    <w:p w:rsidR="005B5CB1" w:rsidRPr="005B5CB1" w:rsidRDefault="005B5CB1" w:rsidP="005B5CB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7C7D9753" wp14:editId="792354B8">
                <wp:simplePos x="0" y="0"/>
                <wp:positionH relativeFrom="column">
                  <wp:posOffset>-592455</wp:posOffset>
                </wp:positionH>
                <wp:positionV relativeFrom="paragraph">
                  <wp:posOffset>201930</wp:posOffset>
                </wp:positionV>
                <wp:extent cx="6753225" cy="4617720"/>
                <wp:effectExtent l="0" t="0" r="0" b="11430"/>
                <wp:wrapNone/>
                <wp:docPr id="619" name="Kanw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484120" y="176530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Default="00683A56" w:rsidP="00683A56">
                              <w:pPr>
                                <w:jc w:val="center"/>
                              </w:pPr>
                              <w:r>
                                <w:t>potrafię wskazać podstawę i wysokość trójkąta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3661410" y="692150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Default="00683A56" w:rsidP="00683A56">
                              <w:pPr>
                                <w:spacing w:before="240"/>
                                <w:jc w:val="center"/>
                              </w:pPr>
                              <w:r>
                                <w:t>wiem jak obliczyć pole trójkąta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957955" y="1884045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Default="00683A56" w:rsidP="00683A56">
                              <w:pPr>
                                <w:spacing w:before="240"/>
                                <w:jc w:val="center"/>
                              </w:pPr>
                              <w:r>
                                <w:t>potrafię</w:t>
                              </w:r>
                              <w:r>
                                <w:t xml:space="preserve"> obliczyć pole trójkąta</w:t>
                              </w:r>
                            </w:p>
                            <w:p w:rsidR="00683A56" w:rsidRDefault="00683A56" w:rsidP="00683A5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322955" y="2891155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Default="00683A56" w:rsidP="00683A56">
                              <w:pPr>
                                <w:spacing w:before="240"/>
                                <w:jc w:val="center"/>
                              </w:pPr>
                              <w:r>
                                <w:t>obliczam pola figur z wykorzystaniem pola trójkąta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1221740" y="692150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Pr="00683A56" w:rsidRDefault="00683A56" w:rsidP="00683A56">
                              <w:pPr>
                                <w:spacing w:before="240"/>
                                <w:ind w:right="-156" w:hanging="142"/>
                                <w:jc w:val="center"/>
                              </w:pPr>
                              <w:r w:rsidRPr="00683A56">
                                <w:t>rozwiązuję zadania w sytuacji praktycznej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1105535" y="1941195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Pr="00683A56" w:rsidRDefault="00683A56" w:rsidP="00683A56">
                              <w:pPr>
                                <w:spacing w:before="240"/>
                                <w:ind w:hanging="142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683A56">
                                <w:rPr>
                                  <w:sz w:val="24"/>
                                </w:rPr>
                                <w:t>narysuję trójkąt o wskazanym polu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936750" y="2922270"/>
                            <a:ext cx="1682115" cy="168148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3A56" w:rsidRDefault="00683A56" w:rsidP="00683A56">
                              <w:pPr>
                                <w:spacing w:before="240"/>
                                <w:jc w:val="center"/>
                              </w:pPr>
                              <w:r>
                                <w:t>rozumiem treść rozwiązywanych dzisiaj zadań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409825" y="1524635"/>
                            <a:ext cx="1831975" cy="183134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5CB1" w:rsidRPr="005B5CB1" w:rsidRDefault="005B5CB1" w:rsidP="005B5CB1">
                              <w:pPr>
                                <w:spacing w:before="480" w:after="0"/>
                                <w:ind w:right="-261" w:hanging="284"/>
                                <w:jc w:val="center"/>
                                <w:rPr>
                                  <w:sz w:val="44"/>
                                </w:rPr>
                              </w:pPr>
                              <w:r w:rsidRPr="005B5CB1">
                                <w:rPr>
                                  <w:sz w:val="40"/>
                                </w:rPr>
                                <w:t>Pole trójkąta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Kanwa 7" o:spid="_x0000_s1027" editas="canvas" style="position:absolute;left:0;text-align:left;margin-left:-46.65pt;margin-top:15.9pt;width:531.75pt;height:363.6pt;z-index:251661312" coordsize="67532,46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7532;height:46177;visibility:visible;mso-wrap-style:square">
                  <v:fill o:detectmouseclick="t"/>
                  <v:path o:connecttype="none"/>
                </v:shape>
                <v:oval id="Oval 8" o:spid="_x0000_s1029" style="position:absolute;left:24841;top:1765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sopr8A&#10;AADaAAAADwAAAGRycy9kb3ducmV2LnhtbERPS4vCMBC+L+x/CLPgbU3dg2g1igoVQVF83YdkbEub&#10;SWmyWv+9ERb2NHx8z5nOO1uLO7W+dKxg0E9AEGtnSs4VXM7Z9wiED8gGa8ek4Eke5rPPjymmxj34&#10;SPdTyEUMYZ+igiKEJpXS64Is+r5riCN3c63FEGGbS9PiI4bbWv4kyVBaLDk2FNjQqiBdnX6tgn12&#10;3Wq9HK2SbL0eV766DQ47qVTvq1tMQATqwr/4z70xcT68X3lfOX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+yimvwAAANoAAAAPAAAAAAAAAAAAAAAAAJgCAABkcnMvZG93bnJl&#10;di54bWxQSwUGAAAAAAQABAD1AAAAhAMAAAAA&#10;" fillcolor="white [3201]" strokecolor="#c0504d [3205]" strokeweight="2pt">
                  <v:textbox>
                    <w:txbxContent>
                      <w:p w:rsidR="00683A56" w:rsidRDefault="00683A56" w:rsidP="00683A56">
                        <w:pPr>
                          <w:jc w:val="center"/>
                        </w:pPr>
                        <w:r>
                          <w:t>potrafię wskazać podstawę i wysokość trójkąta</w:t>
                        </w:r>
                      </w:p>
                    </w:txbxContent>
                  </v:textbox>
                </v:oval>
                <v:oval id="Oval 9" o:spid="_x0000_s1030" style="position:absolute;left:36614;top:6921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yE3MAA&#10;AADaAAAADwAAAGRycy9kb3ducmV2LnhtbESPQYvCMBSE74L/ITxhb5rqQZZqFBEUD3uxq56fybMt&#10;Ni+hSWv3328WFjwOM/MNs94OthE9taF2rGA+y0AQa2dqLhVcvg/TTxAhIhtsHJOCHwqw3YxHa8yN&#10;e/GZ+iKWIkE45KigitHnUgZdkcUwc544eQ/XWoxJtqU0Lb4S3DZykWVLabHmtFChp31F+ll0VoHv&#10;r4/nqbiTl1/dpdP6tu/4qNTHZNitQEQa4jv83z4ZBQv4u5Ju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nyE3MAAAADaAAAADwAAAAAAAAAAAAAAAACYAgAAZHJzL2Rvd25y&#10;ZXYueG1sUEsFBgAAAAAEAAQA9QAAAIUDAAAAAA==&#10;" fillcolor="white [3201]" strokecolor="#4f81bd [3204]" strokeweight="2pt">
                  <v:textbox>
                    <w:txbxContent>
                      <w:p w:rsidR="00683A56" w:rsidRDefault="00683A56" w:rsidP="00683A56">
                        <w:pPr>
                          <w:spacing w:before="240"/>
                          <w:jc w:val="center"/>
                        </w:pPr>
                        <w:r>
                          <w:t>wiem jak obliczyć pole trójkąta</w:t>
                        </w:r>
                      </w:p>
                    </w:txbxContent>
                  </v:textbox>
                </v:oval>
                <v:oval id="Oval 10" o:spid="_x0000_s1031" style="position:absolute;left:39579;top:18840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A5MIA&#10;AADaAAAADwAAAGRycy9kb3ducmV2LnhtbESP0WoCMRRE34X+Q7iFvohmq1DqapQiFQo+SG0/4Lq5&#10;3axubkISdfXrjSD0cZiZM8xs0dlWnCjExrGC12EBgrhyuuFawe/PavAOIiZkja1jUnChCIv5U2+G&#10;pXZn/qbTNtUiQziWqMCk5EspY2XIYhw6T5y9PxcspixDLXXAc4bbVo6K4k1abDgvGPS0NFQdtker&#10;oL/chYnZU7iuvfeH7tPvjxuv1Mtz9zEFkahL/+FH+0srGMP9Sr4B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6wDkwgAAANoAAAAPAAAAAAAAAAAAAAAAAJgCAABkcnMvZG93&#10;bnJldi54bWxQSwUGAAAAAAQABAD1AAAAhwMAAAAA&#10;" fillcolor="white [3201]" strokecolor="#4bacc6 [3208]" strokeweight="2pt">
                  <v:textbox>
                    <w:txbxContent>
                      <w:p w:rsidR="00683A56" w:rsidRDefault="00683A56" w:rsidP="00683A56">
                        <w:pPr>
                          <w:spacing w:before="240"/>
                          <w:jc w:val="center"/>
                        </w:pPr>
                        <w:r>
                          <w:t>potrafię</w:t>
                        </w:r>
                        <w:r>
                          <w:t xml:space="preserve"> obliczyć pole trójkąta</w:t>
                        </w:r>
                      </w:p>
                      <w:p w:rsidR="00683A56" w:rsidRDefault="00683A56" w:rsidP="00683A56">
                        <w:pPr>
                          <w:jc w:val="center"/>
                        </w:pPr>
                      </w:p>
                    </w:txbxContent>
                  </v:textbox>
                </v:oval>
                <v:oval id="Oval 11" o:spid="_x0000_s1032" style="position:absolute;left:33229;top:28911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ULMQA&#10;AADaAAAADwAAAGRycy9kb3ducmV2LnhtbESPT2vCQBTE7wW/w/IEb3VjLSLRVWyhIu2p1j94e2Zf&#10;ssHs25BdTfrtXaHQ4zAzv2Hmy85W4kaNLx0rGA0TEMSZ0yUXCnY/H89TED4ga6wck4Jf8rBc9J7m&#10;mGrX8jfdtqEQEcI+RQUmhDqV0meGLPqhq4mjl7vGYoiyKaRusI1wW8mXJJlIiyXHBYM1vRvKLtur&#10;VXCcnN7Kc97m9qs1++unPIyzw1qpQb9bzUAE6sJ/+K+90Qpe4XEl3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3VCzEAAAA2gAAAA8AAAAAAAAAAAAAAAAAmAIAAGRycy9k&#10;b3ducmV2LnhtbFBLBQYAAAAABAAEAPUAAACJAwAAAAA=&#10;" fillcolor="white [3201]" strokecolor="#8064a2 [3207]" strokeweight="2pt">
                  <v:textbox>
                    <w:txbxContent>
                      <w:p w:rsidR="00683A56" w:rsidRDefault="00683A56" w:rsidP="00683A56">
                        <w:pPr>
                          <w:spacing w:before="240"/>
                          <w:jc w:val="center"/>
                        </w:pPr>
                        <w:r>
                          <w:t>obliczam pola figur z wykorzystaniem pola trójkąta</w:t>
                        </w:r>
                      </w:p>
                    </w:txbxContent>
                  </v:textbox>
                </v:oval>
                <v:oval id="Oval 12" o:spid="_x0000_s1033" style="position:absolute;left:12217;top:6921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xt8QA&#10;AADaAAAADwAAAGRycy9kb3ducmV2LnhtbESPT2vCQBTE7wW/w/IEb3VjpSLRVWyhIu2p1j94e2Zf&#10;ssHs25BdTfrtXaHQ4zAzv2Hmy85W4kaNLx0rGA0TEMSZ0yUXCnY/H89TED4ga6wck4Jf8rBc9J7m&#10;mGrX8jfdtqEQEcI+RQUmhDqV0meGLPqhq4mjl7vGYoiyKaRusI1wW8mXJJlIiyXHBYM1vRvKLtur&#10;VXCcnN7Kc97m9qs1++unPIyzw1qpQb9bzUAE6sJ/+K+90Qpe4XEl3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78bfEAAAA2gAAAA8AAAAAAAAAAAAAAAAAmAIAAGRycy9k&#10;b3ducmV2LnhtbFBLBQYAAAAABAAEAPUAAACJAwAAAAA=&#10;" fillcolor="white [3201]" strokecolor="#8064a2 [3207]" strokeweight="2pt">
                  <v:textbox>
                    <w:txbxContent>
                      <w:p w:rsidR="00683A56" w:rsidRPr="00683A56" w:rsidRDefault="00683A56" w:rsidP="00683A56">
                        <w:pPr>
                          <w:spacing w:before="240"/>
                          <w:ind w:right="-156" w:hanging="142"/>
                          <w:jc w:val="center"/>
                        </w:pPr>
                        <w:r w:rsidRPr="00683A56">
                          <w:t>rozwiązuję zadania w sytuacji praktycznej</w:t>
                        </w:r>
                      </w:p>
                    </w:txbxContent>
                  </v:textbox>
                </v:oval>
                <v:oval id="Oval 13" o:spid="_x0000_s1034" style="position:absolute;left:11055;top:19411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vjEMMA&#10;AADaAAAADwAAAGRycy9kb3ducmV2LnhtbESPQWvCQBSE7wX/w/IEb3VTD2KjqzSCIBQUo6K9PbIv&#10;2dDs25Ddavz3bqHQ4zAz3zCLVW8bcaPO144VvI0TEMSF0zVXCk7HzesMhA/IGhvHpOBBHlbLwcsC&#10;U+3ufKBbHioRIexTVGBCaFMpfWHIoh+7ljh6pesshii7SuoO7xFuGzlJkqm0WHNcMNjS2lDxnf9Y&#10;BZcs21/x/bP4Opcz3JWcJXljlBoN+485iEB9+A//tbdawRR+r8Qb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vjEMMAAADaAAAADwAAAAAAAAAAAAAAAACYAgAAZHJzL2Rv&#10;d25yZXYueG1sUEsFBgAAAAAEAAQA9QAAAIgDAAAAAA==&#10;" fillcolor="white [3201]" strokecolor="#f79646 [3209]" strokeweight="2pt">
                  <v:textbox>
                    <w:txbxContent>
                      <w:p w:rsidR="00683A56" w:rsidRPr="00683A56" w:rsidRDefault="00683A56" w:rsidP="00683A56">
                        <w:pPr>
                          <w:spacing w:before="240"/>
                          <w:ind w:hanging="142"/>
                          <w:jc w:val="center"/>
                          <w:rPr>
                            <w:sz w:val="24"/>
                          </w:rPr>
                        </w:pPr>
                        <w:r w:rsidRPr="00683A56">
                          <w:rPr>
                            <w:sz w:val="24"/>
                          </w:rPr>
                          <w:t>narysuję trójkąt o wskazanym polu</w:t>
                        </w:r>
                      </w:p>
                    </w:txbxContent>
                  </v:textbox>
                </v:oval>
                <v:oval id="Oval 14" o:spid="_x0000_s1035" style="position:absolute;left:19367;top:29222;width:16821;height:1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JjsAA&#10;AADaAAAADwAAAGRycy9kb3ducmV2LnhtbESPQYvCMBSE74L/ITzBm6YurkptFBGEBU9bxfOjebal&#10;zUtJolZ//WZB8DjMzDdMtu1NK+7kfG1ZwWyagCAurK65VHA+HSYrED4ga2wtk4InedhuhoMMU20f&#10;/Ev3PJQiQtinqKAKoUul9EVFBv3UdsTRu1pnMETpSqkdPiLctPIrSRbSYM1xocKO9hUVTX4zCvbB&#10;lJfmeTq673m3eCX5oZ8fZ0qNR/1uDSJQHz7hd/tHK1jC/5V4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sJjsAAAADaAAAADwAAAAAAAAAAAAAAAACYAgAAZHJzL2Rvd25y&#10;ZXYueG1sUEsFBgAAAAAEAAQA9QAAAIUDAAAAAA==&#10;" fillcolor="white [3201]" strokecolor="#9bbb59 [3206]" strokeweight="2pt">
                  <v:textbox>
                    <w:txbxContent>
                      <w:p w:rsidR="00683A56" w:rsidRDefault="00683A56" w:rsidP="00683A56">
                        <w:pPr>
                          <w:spacing w:before="240"/>
                          <w:jc w:val="center"/>
                        </w:pPr>
                        <w:r>
                          <w:t>rozumiem treść rozwiązywanych dzisiaj zadań</w:t>
                        </w:r>
                      </w:p>
                    </w:txbxContent>
                  </v:textbox>
                </v:oval>
                <v:oval id="Oval 15" o:spid="_x0000_s1036" style="position:absolute;left:24098;top:15246;width:18320;height:18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R4cAA&#10;AADaAAAADwAAAGRycy9kb3ducmV2LnhtbERPTYvCMBC9C/sfwix401QPKl3Tsix0EfWgVRa8Dc3Y&#10;lm0mpYm1/ntzEDw+3vc6HUwjeupcbVnBbBqBIC6srrlUcD5lkxUI55E1NpZJwYMcpMnHaI2xtnc+&#10;Up/7UoQQdjEqqLxvYyldUZFBN7UtceCutjPoA+xKqTu8h3DTyHkULaTBmkNDhS39VFT85zejIFr2&#10;O7pscZjt2/nO1r/ZofjLlBp/Dt9fIDwN/i1+uT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rR4cAAAADaAAAADwAAAAAAAAAAAAAAAACYAgAAZHJzL2Rvd25y&#10;ZXYueG1sUEsFBgAAAAAEAAQA9QAAAIUDAAAAAA=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:rsidR="005B5CB1" w:rsidRPr="005B5CB1" w:rsidRDefault="005B5CB1" w:rsidP="005B5CB1">
                        <w:pPr>
                          <w:spacing w:before="480" w:after="0"/>
                          <w:ind w:right="-261" w:hanging="284"/>
                          <w:jc w:val="center"/>
                          <w:rPr>
                            <w:sz w:val="44"/>
                          </w:rPr>
                        </w:pPr>
                        <w:r w:rsidRPr="005B5CB1">
                          <w:rPr>
                            <w:sz w:val="40"/>
                          </w:rPr>
                          <w:t>Pole trójkąta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2D28A7" w:rsidRPr="002D28A7">
        <w:rPr>
          <w:noProof/>
          <w:color w:val="215868"/>
          <w:sz w:val="32"/>
          <w:szCs w:val="28"/>
        </w:rPr>
        <w:t xml:space="preserve"> </w:t>
      </w:r>
      <w:bookmarkStart w:id="0" w:name="_GoBack"/>
      <w:bookmarkEnd w:id="0"/>
    </w:p>
    <w:sectPr w:rsidR="00E33B11" w:rsidRPr="006A7CE0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F3" w:rsidRDefault="003070F3">
      <w:pPr>
        <w:spacing w:after="0" w:line="240" w:lineRule="auto"/>
      </w:pPr>
      <w:r>
        <w:separator/>
      </w:r>
    </w:p>
  </w:endnote>
  <w:endnote w:type="continuationSeparator" w:id="0">
    <w:p w:rsidR="003070F3" w:rsidRDefault="0030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5B5CB1" w:rsidRPr="005B5CB1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39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40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41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B5CB1" w:rsidRPr="005B5CB1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F3" w:rsidRDefault="003070F3">
      <w:pPr>
        <w:spacing w:after="0" w:line="240" w:lineRule="auto"/>
      </w:pPr>
      <w:r>
        <w:separator/>
      </w:r>
    </w:p>
  </w:footnote>
  <w:footnote w:type="continuationSeparator" w:id="0">
    <w:p w:rsidR="003070F3" w:rsidRDefault="00307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D25F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" fillcolor="#00d25f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4097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C73F7"/>
    <w:rsid w:val="002D28A7"/>
    <w:rsid w:val="002E7CAF"/>
    <w:rsid w:val="002F1D12"/>
    <w:rsid w:val="002F2AA7"/>
    <w:rsid w:val="003012F8"/>
    <w:rsid w:val="003045CA"/>
    <w:rsid w:val="003070F3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A7B1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45FBA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5CB1"/>
    <w:rsid w:val="005B6113"/>
    <w:rsid w:val="005C0538"/>
    <w:rsid w:val="005C1B24"/>
    <w:rsid w:val="005C4F2F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83A56"/>
    <w:rsid w:val="006914D9"/>
    <w:rsid w:val="0069283A"/>
    <w:rsid w:val="00693C94"/>
    <w:rsid w:val="00696625"/>
    <w:rsid w:val="006A7CE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7AAB-3F96-4556-AB3C-4FACC995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4</cp:revision>
  <cp:lastPrinted>2013-08-16T16:41:00Z</cp:lastPrinted>
  <dcterms:created xsi:type="dcterms:W3CDTF">2013-08-25T23:04:00Z</dcterms:created>
  <dcterms:modified xsi:type="dcterms:W3CDTF">2013-09-03T10:13:00Z</dcterms:modified>
</cp:coreProperties>
</file>